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25143163" name="1e063020-ab2f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6505479" name="1e063020-ab2f-11f0-a48c-95ad4219925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1670748" name="22e91a80-ab2f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422696" name="22e91a80-ab2f-11f0-a48c-95ad4219925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9813990" name="9cbee290-ab34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1162680" name="9cbee290-ab34-11f0-a48c-95ad4219925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9880447" name="a217e750-ab34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8167331" name="a217e750-ab34-11f0-a48c-95ad4219925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Gartenhaus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1710628" name="0b93baa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5894778" name="0b93baa0-ab36-11f0-a48c-95ad4219925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33643677" name="1141bd3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6016999" name="1141bd30-ab36-11f0-a48c-95ad4219925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Dach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78984427" name="567ece6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6299157" name="567ece60-ab36-11f0-a48c-95ad4219925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4028720" name="5b45cc50-ab36-11f0-a48c-95ad4219925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6005811" name="5b45cc50-ab36-11f0-a48c-95ad4219925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Steinbüntli 4, 8888 Mels</w:t>
          </w:r>
        </w:p>
        <w:p>
          <w:pPr>
            <w:spacing w:before="0" w:after="0"/>
          </w:pPr>
          <w:r>
            <w:t>536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